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5E414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5604398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PRACTICAL NO.6</w:t>
      </w:r>
    </w:p>
    <w:p w14:paraId="647104CF">
      <w:pPr>
        <w:keepNext w:val="0"/>
        <w:keepLines w:val="0"/>
        <w:widowControl/>
        <w:suppressLineNumbers w:val="0"/>
        <w:jc w:val="left"/>
        <w:rPr>
          <w:b/>
          <w:bCs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Perform the logistic regression on the given data warehouse data using R/Python.</w:t>
      </w:r>
    </w:p>
    <w:p w14:paraId="37E1B816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Code:</w:t>
      </w:r>
    </w:p>
    <w:p w14:paraId="59934FDE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&gt; a=mtcars[c("cyl","wt","am","gear")]</w:t>
      </w:r>
    </w:p>
    <w:p w14:paraId="55A09426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&gt; d=head(a)</w:t>
      </w:r>
    </w:p>
    <w:p w14:paraId="6F4922AD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&gt; d</w:t>
      </w:r>
    </w:p>
    <w:p w14:paraId="2EF778FF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 xml:space="preserve">                                   cyl      wt     am  gear</w:t>
      </w:r>
    </w:p>
    <w:p w14:paraId="61BEB58D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Mazda RX4                 6     2.620    1    4</w:t>
      </w:r>
    </w:p>
    <w:p w14:paraId="06AC955F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Mazda RX4 Wag        6     2.875    1    4</w:t>
      </w:r>
    </w:p>
    <w:p w14:paraId="7AB1CF06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Datsun 710                  4     2.320    1    4</w:t>
      </w:r>
    </w:p>
    <w:p w14:paraId="192F11D4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Hornet 4 Drive            6     3.215    0    3</w:t>
      </w:r>
    </w:p>
    <w:p w14:paraId="3599A2E6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Hornet Sportabout       8     3.440    0    3</w:t>
      </w:r>
    </w:p>
    <w:p w14:paraId="79111A2C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 xml:space="preserve">Valiant                         6     3.460    </w:t>
      </w:r>
      <w:bookmarkStart w:id="0" w:name="_GoBack"/>
      <w:bookmarkEnd w:id="0"/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0    3</w:t>
      </w:r>
    </w:p>
    <w:p w14:paraId="53274136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&gt; b&lt;-glm(formula=am~cyl+wt,data=a,family=binomial)</w:t>
      </w:r>
    </w:p>
    <w:p w14:paraId="09A0B974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&gt; c&lt;- summary(b)</w:t>
      </w:r>
    </w:p>
    <w:p w14:paraId="4D2A9631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&gt; c</w:t>
      </w:r>
    </w:p>
    <w:p w14:paraId="5B03DA3A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</w:p>
    <w:p w14:paraId="7F6BAF0D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Output:</w:t>
      </w:r>
    </w:p>
    <w:p w14:paraId="227F3B00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</w:p>
    <w:p w14:paraId="582A7041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Call:</w:t>
      </w:r>
    </w:p>
    <w:p w14:paraId="1D55DF0A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glm(formula = am ~ cyl + wt, family = binomial, data = a)</w:t>
      </w:r>
    </w:p>
    <w:p w14:paraId="513A9416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</w:p>
    <w:p w14:paraId="6C0AE85E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Coefficients:</w:t>
      </w:r>
    </w:p>
    <w:p w14:paraId="560FFE61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 xml:space="preserve">            Estimate Std. Error z value Pr(&gt;|z|)   </w:t>
      </w:r>
    </w:p>
    <w:p w14:paraId="7C317403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(Intercept)   15.749      6.026   2.614  0.00896 **</w:t>
      </w:r>
    </w:p>
    <w:p w14:paraId="63C584FB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 xml:space="preserve">cyl            1.322      0.789   1.675  0.09390 . </w:t>
      </w:r>
    </w:p>
    <w:p w14:paraId="24C2A792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 xml:space="preserve">wt            -7.864      3.071  -2.561  0.01045 * </w:t>
      </w:r>
    </w:p>
    <w:p w14:paraId="7DA87FC9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---</w:t>
      </w:r>
    </w:p>
    <w:p w14:paraId="1DCEA156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Signif. codes:  0 ‘***’ 0.001 ‘**’ 0.01 ‘*’ 0.05 ‘.’ 0.1 ‘ ’ 1</w:t>
      </w:r>
    </w:p>
    <w:p w14:paraId="00B355B3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</w:p>
    <w:p w14:paraId="6BA464F4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(Dispersion parameter for binomial family taken to be 1)</w:t>
      </w:r>
    </w:p>
    <w:p w14:paraId="508E0F84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</w:p>
    <w:p w14:paraId="0C11CBB5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 xml:space="preserve">    Null deviance: 43.230  on 31  degrees of freedom</w:t>
      </w:r>
    </w:p>
    <w:p w14:paraId="0DDE8DBD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Residual deviance: 14.731  on 29  degrees of freedom</w:t>
      </w:r>
    </w:p>
    <w:p w14:paraId="6C61677F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AIC: 20.731</w:t>
      </w:r>
    </w:p>
    <w:p w14:paraId="22C0ACCC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</w:p>
    <w:p w14:paraId="3FF4DE69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>Number of Fisher Scoring iterations: 7</w:t>
      </w:r>
    </w:p>
    <w:p w14:paraId="1B01E973">
      <w:pP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</w:pPr>
    </w:p>
    <w:p w14:paraId="4540E9C2"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US"/>
        </w:rPr>
        <w:t xml:space="preserve">&gt; </w:t>
      </w:r>
    </w:p>
    <w:sectPr>
      <w:headerReference r:id="rId3" w:type="default"/>
      <w:pgSz w:w="12240" w:h="20103"/>
      <w:pgMar w:top="1100" w:right="1519" w:bottom="1100" w:left="1519" w:header="720" w:footer="720" w:gutter="0"/>
      <w:pgBorders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gBorders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71382">
    <w:pPr>
      <w:pStyle w:val="40"/>
      <w:jc w:val="right"/>
      <w:rPr>
        <w:rFonts w:hint="default" w:ascii="Times New Roman" w:hAnsi="Times New Roman" w:cs="Times New Roman"/>
        <w:sz w:val="24"/>
        <w:szCs w:val="24"/>
        <w:lang w:val="en-US"/>
      </w:rPr>
    </w:pPr>
    <w:r>
      <w:rPr>
        <w:rFonts w:hint="default" w:ascii="Times New Roman" w:hAnsi="Times New Roman" w:cs="Times New Roman"/>
        <w:sz w:val="24"/>
        <w:szCs w:val="24"/>
        <w:lang w:val="en-US"/>
      </w:rPr>
      <w:t>ROLL NO.60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82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8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80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79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2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7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70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6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78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6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075E10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6233B86"/>
    <w:rsid w:val="082F7D82"/>
    <w:rsid w:val="084A791A"/>
    <w:rsid w:val="09A3305A"/>
    <w:rsid w:val="0A714E10"/>
    <w:rsid w:val="0AEE49C5"/>
    <w:rsid w:val="156E2B63"/>
    <w:rsid w:val="2135328E"/>
    <w:rsid w:val="23C3438A"/>
    <w:rsid w:val="29682AB9"/>
    <w:rsid w:val="2C622962"/>
    <w:rsid w:val="317E08EA"/>
    <w:rsid w:val="3CF91A35"/>
    <w:rsid w:val="3D24686C"/>
    <w:rsid w:val="40A43FE1"/>
    <w:rsid w:val="40A5279C"/>
    <w:rsid w:val="41466090"/>
    <w:rsid w:val="42FB311A"/>
    <w:rsid w:val="439C65F2"/>
    <w:rsid w:val="43B822A5"/>
    <w:rsid w:val="4401219E"/>
    <w:rsid w:val="46D03755"/>
    <w:rsid w:val="4CCA55D1"/>
    <w:rsid w:val="526E1F1D"/>
    <w:rsid w:val="563B63C7"/>
    <w:rsid w:val="5C8F0A7C"/>
    <w:rsid w:val="679D467D"/>
    <w:rsid w:val="68083837"/>
    <w:rsid w:val="69AE3A7E"/>
    <w:rsid w:val="6F075E10"/>
    <w:rsid w:val="71E06E2B"/>
    <w:rsid w:val="7DF1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rPr>
      <w:sz w:val="16"/>
      <w:szCs w:val="16"/>
    </w:rPr>
  </w:style>
  <w:style w:type="paragraph" w:styleId="1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qFormat/>
    <w:uiPriority w:val="0"/>
    <w:pPr>
      <w:spacing w:after="120"/>
    </w:pPr>
  </w:style>
  <w:style w:type="paragraph" w:styleId="16">
    <w:name w:val="Body Text 2"/>
    <w:basedOn w:val="1"/>
    <w:qFormat/>
    <w:uiPriority w:val="0"/>
    <w:pPr>
      <w:spacing w:after="120" w:line="480" w:lineRule="auto"/>
    </w:pPr>
  </w:style>
  <w:style w:type="paragraph" w:styleId="1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qFormat/>
    <w:uiPriority w:val="0"/>
    <w:pPr>
      <w:ind w:firstLine="420" w:firstLineChars="100"/>
    </w:pPr>
  </w:style>
  <w:style w:type="paragraph" w:styleId="19">
    <w:name w:val="Body Text Indent"/>
    <w:basedOn w:val="1"/>
    <w:qFormat/>
    <w:uiPriority w:val="0"/>
    <w:pPr>
      <w:spacing w:after="120"/>
      <w:ind w:left="420" w:leftChars="200"/>
    </w:pPr>
  </w:style>
  <w:style w:type="paragraph" w:styleId="20">
    <w:name w:val="Body Text First Indent 2"/>
    <w:basedOn w:val="19"/>
    <w:qFormat/>
    <w:uiPriority w:val="0"/>
    <w:pPr>
      <w:ind w:firstLine="420" w:firstLineChars="200"/>
    </w:pPr>
  </w:style>
  <w:style w:type="paragraph" w:styleId="2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basedOn w:val="11"/>
    <w:qFormat/>
    <w:uiPriority w:val="0"/>
    <w:rPr>
      <w:sz w:val="21"/>
      <w:szCs w:val="21"/>
    </w:rPr>
  </w:style>
  <w:style w:type="paragraph" w:styleId="26">
    <w:name w:val="annotation text"/>
    <w:basedOn w:val="1"/>
    <w:qFormat/>
    <w:uiPriority w:val="0"/>
    <w:pPr>
      <w:jc w:val="left"/>
    </w:pPr>
  </w:style>
  <w:style w:type="paragraph" w:styleId="27">
    <w:name w:val="annotation subject"/>
    <w:basedOn w:val="26"/>
    <w:next w:val="26"/>
    <w:qFormat/>
    <w:uiPriority w:val="0"/>
    <w:rPr>
      <w:b/>
      <w:bCs/>
    </w:rPr>
  </w:style>
  <w:style w:type="paragraph" w:styleId="28">
    <w:name w:val="Date"/>
    <w:basedOn w:val="1"/>
    <w:next w:val="1"/>
    <w:qFormat/>
    <w:uiPriority w:val="0"/>
    <w:pPr>
      <w:ind w:left="100" w:leftChars="2500"/>
    </w:pPr>
  </w:style>
  <w:style w:type="paragraph" w:styleId="29">
    <w:name w:val="Document Map"/>
    <w:basedOn w:val="1"/>
    <w:qFormat/>
    <w:uiPriority w:val="0"/>
    <w:pPr>
      <w:shd w:val="clear" w:color="auto" w:fill="000080"/>
    </w:pPr>
  </w:style>
  <w:style w:type="paragraph" w:styleId="30">
    <w:name w:val="E-mail Signature"/>
    <w:basedOn w:val="1"/>
    <w:qFormat/>
    <w:uiPriority w:val="0"/>
  </w:style>
  <w:style w:type="character" w:styleId="31">
    <w:name w:val="Emphasis"/>
    <w:basedOn w:val="11"/>
    <w:qFormat/>
    <w:uiPriority w:val="0"/>
    <w:rPr>
      <w:i/>
      <w:iCs/>
    </w:rPr>
  </w:style>
  <w:style w:type="character" w:styleId="32">
    <w:name w:val="endnote reference"/>
    <w:basedOn w:val="11"/>
    <w:qFormat/>
    <w:uiPriority w:val="0"/>
    <w:rPr>
      <w:vertAlign w:val="superscript"/>
    </w:rPr>
  </w:style>
  <w:style w:type="paragraph" w:styleId="33">
    <w:name w:val="endnote text"/>
    <w:basedOn w:val="1"/>
    <w:qFormat/>
    <w:uiPriority w:val="0"/>
    <w:pPr>
      <w:snapToGrid w:val="0"/>
      <w:jc w:val="left"/>
    </w:pPr>
  </w:style>
  <w:style w:type="paragraph" w:styleId="34">
    <w:name w:val="envelope address"/>
    <w:basedOn w:val="1"/>
    <w:qFormat/>
    <w:uiPriority w:val="0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basedOn w:val="11"/>
    <w:qFormat/>
    <w:uiPriority w:val="0"/>
    <w:rPr>
      <w:color w:val="800080"/>
      <w:u w:val="single"/>
    </w:rPr>
  </w:style>
  <w:style w:type="paragraph" w:styleId="3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38">
    <w:name w:val="footnote reference"/>
    <w:basedOn w:val="11"/>
    <w:qFormat/>
    <w:uiPriority w:val="0"/>
    <w:rPr>
      <w:vertAlign w:val="superscript"/>
    </w:rPr>
  </w:style>
  <w:style w:type="paragraph" w:styleId="3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qFormat/>
    <w:uiPriority w:val="0"/>
  </w:style>
  <w:style w:type="paragraph" w:styleId="42">
    <w:name w:val="HTML Address"/>
    <w:basedOn w:val="1"/>
    <w:qFormat/>
    <w:uiPriority w:val="0"/>
    <w:rPr>
      <w:i/>
      <w:iCs/>
    </w:rPr>
  </w:style>
  <w:style w:type="character" w:styleId="43">
    <w:name w:val="HTML Cite"/>
    <w:basedOn w:val="11"/>
    <w:qFormat/>
    <w:uiPriority w:val="0"/>
    <w:rPr>
      <w:i/>
      <w:iCs/>
    </w:rPr>
  </w:style>
  <w:style w:type="character" w:styleId="44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Definition"/>
    <w:basedOn w:val="11"/>
    <w:qFormat/>
    <w:uiPriority w:val="0"/>
    <w:rPr>
      <w:i/>
      <w:iCs/>
    </w:rPr>
  </w:style>
  <w:style w:type="character" w:styleId="46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paragraph" w:styleId="47">
    <w:name w:val="HTML Preformatted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character" w:styleId="48">
    <w:name w:val="HTML Sample"/>
    <w:basedOn w:val="11"/>
    <w:qFormat/>
    <w:uiPriority w:val="0"/>
    <w:rPr>
      <w:rFonts w:ascii="Courier New" w:hAnsi="Courier New" w:cs="Courier New"/>
    </w:rPr>
  </w:style>
  <w:style w:type="character" w:styleId="49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50">
    <w:name w:val="HTML Variable"/>
    <w:basedOn w:val="11"/>
    <w:qFormat/>
    <w:uiPriority w:val="0"/>
    <w:rPr>
      <w:i/>
      <w:iCs/>
    </w:rPr>
  </w:style>
  <w:style w:type="character" w:styleId="51">
    <w:name w:val="Hyperlink"/>
    <w:basedOn w:val="11"/>
    <w:qFormat/>
    <w:uiPriority w:val="0"/>
    <w:rPr>
      <w:color w:val="0000FF"/>
      <w:u w:val="single"/>
    </w:rPr>
  </w:style>
  <w:style w:type="paragraph" w:styleId="52">
    <w:name w:val="index 1"/>
    <w:basedOn w:val="1"/>
    <w:next w:val="1"/>
    <w:qFormat/>
    <w:uiPriority w:val="0"/>
  </w:style>
  <w:style w:type="paragraph" w:styleId="53">
    <w:name w:val="index 2"/>
    <w:basedOn w:val="1"/>
    <w:next w:val="1"/>
    <w:qFormat/>
    <w:uiPriority w:val="0"/>
    <w:pPr>
      <w:ind w:left="200" w:leftChars="200"/>
    </w:pPr>
  </w:style>
  <w:style w:type="paragraph" w:styleId="54">
    <w:name w:val="index 3"/>
    <w:basedOn w:val="1"/>
    <w:next w:val="1"/>
    <w:qFormat/>
    <w:uiPriority w:val="0"/>
    <w:pPr>
      <w:ind w:left="400" w:leftChars="400"/>
    </w:pPr>
  </w:style>
  <w:style w:type="paragraph" w:styleId="55">
    <w:name w:val="index 4"/>
    <w:basedOn w:val="1"/>
    <w:next w:val="1"/>
    <w:qFormat/>
    <w:uiPriority w:val="0"/>
    <w:pPr>
      <w:ind w:left="600" w:leftChars="600"/>
    </w:pPr>
  </w:style>
  <w:style w:type="paragraph" w:styleId="56">
    <w:name w:val="index 5"/>
    <w:basedOn w:val="1"/>
    <w:next w:val="1"/>
    <w:qFormat/>
    <w:uiPriority w:val="0"/>
    <w:pPr>
      <w:ind w:left="800" w:leftChars="800"/>
    </w:pPr>
  </w:style>
  <w:style w:type="paragraph" w:styleId="57">
    <w:name w:val="index 6"/>
    <w:basedOn w:val="1"/>
    <w:next w:val="1"/>
    <w:qFormat/>
    <w:uiPriority w:val="0"/>
    <w:pPr>
      <w:ind w:left="1000" w:leftChars="1000"/>
    </w:pPr>
  </w:style>
  <w:style w:type="paragraph" w:styleId="58">
    <w:name w:val="index 7"/>
    <w:basedOn w:val="1"/>
    <w:next w:val="1"/>
    <w:qFormat/>
    <w:uiPriority w:val="0"/>
    <w:pPr>
      <w:ind w:left="1200" w:leftChars="1200"/>
    </w:pPr>
  </w:style>
  <w:style w:type="paragraph" w:styleId="59">
    <w:name w:val="index 8"/>
    <w:basedOn w:val="1"/>
    <w:next w:val="1"/>
    <w:qFormat/>
    <w:uiPriority w:val="0"/>
    <w:pPr>
      <w:ind w:left="1400" w:leftChars="1400"/>
    </w:pPr>
  </w:style>
  <w:style w:type="paragraph" w:styleId="60">
    <w:name w:val="index 9"/>
    <w:basedOn w:val="1"/>
    <w:next w:val="1"/>
    <w:qFormat/>
    <w:uiPriority w:val="0"/>
    <w:pPr>
      <w:ind w:left="1600" w:leftChars="1600"/>
    </w:pPr>
  </w:style>
  <w:style w:type="paragraph" w:styleId="61">
    <w:name w:val="index heading"/>
    <w:basedOn w:val="1"/>
    <w:next w:val="52"/>
    <w:qFormat/>
    <w:uiPriority w:val="0"/>
    <w:rPr>
      <w:rFonts w:ascii="Arial" w:hAnsi="Arial" w:cs="Arial"/>
      <w:b/>
      <w:bCs/>
    </w:rPr>
  </w:style>
  <w:style w:type="character" w:styleId="62">
    <w:name w:val="line number"/>
    <w:basedOn w:val="11"/>
    <w:qFormat/>
    <w:uiPriority w:val="0"/>
  </w:style>
  <w:style w:type="paragraph" w:styleId="63">
    <w:name w:val="List"/>
    <w:basedOn w:val="1"/>
    <w:qFormat/>
    <w:uiPriority w:val="0"/>
    <w:pPr>
      <w:ind w:left="200" w:hanging="200" w:hangingChars="200"/>
    </w:pPr>
  </w:style>
  <w:style w:type="paragraph" w:styleId="64">
    <w:name w:val="List 2"/>
    <w:basedOn w:val="1"/>
    <w:qFormat/>
    <w:uiPriority w:val="0"/>
    <w:pPr>
      <w:ind w:left="100" w:leftChars="200" w:hanging="200" w:hangingChars="200"/>
    </w:pPr>
  </w:style>
  <w:style w:type="paragraph" w:styleId="65">
    <w:name w:val="List 3"/>
    <w:basedOn w:val="1"/>
    <w:qFormat/>
    <w:uiPriority w:val="0"/>
    <w:pPr>
      <w:ind w:left="100" w:leftChars="400" w:hanging="200" w:hangingChars="200"/>
    </w:pPr>
  </w:style>
  <w:style w:type="paragraph" w:styleId="66">
    <w:name w:val="List 4"/>
    <w:basedOn w:val="1"/>
    <w:qFormat/>
    <w:uiPriority w:val="0"/>
    <w:pPr>
      <w:ind w:left="100" w:leftChars="600" w:hanging="200" w:hangingChars="200"/>
    </w:pPr>
  </w:style>
  <w:style w:type="paragraph" w:styleId="67">
    <w:name w:val="List 5"/>
    <w:basedOn w:val="1"/>
    <w:qFormat/>
    <w:uiPriority w:val="0"/>
    <w:pPr>
      <w:ind w:left="100" w:leftChars="800" w:hanging="200" w:hangingChars="200"/>
    </w:pPr>
  </w:style>
  <w:style w:type="paragraph" w:styleId="68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69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0">
    <w:name w:val="List Bullet 3"/>
    <w:basedOn w:val="1"/>
    <w:qFormat/>
    <w:uiPriority w:val="0"/>
    <w:pPr>
      <w:numPr>
        <w:ilvl w:val="0"/>
        <w:numId w:val="3"/>
      </w:numPr>
    </w:pPr>
  </w:style>
  <w:style w:type="paragraph" w:styleId="71">
    <w:name w:val="List Bullet 4"/>
    <w:basedOn w:val="1"/>
    <w:qFormat/>
    <w:uiPriority w:val="0"/>
    <w:pPr>
      <w:numPr>
        <w:ilvl w:val="0"/>
        <w:numId w:val="4"/>
      </w:numPr>
    </w:pPr>
  </w:style>
  <w:style w:type="paragraph" w:styleId="72">
    <w:name w:val="List Bullet 5"/>
    <w:basedOn w:val="1"/>
    <w:qFormat/>
    <w:uiPriority w:val="0"/>
    <w:pPr>
      <w:numPr>
        <w:ilvl w:val="0"/>
        <w:numId w:val="5"/>
      </w:numPr>
    </w:pPr>
  </w:style>
  <w:style w:type="paragraph" w:styleId="73">
    <w:name w:val="List Continue"/>
    <w:basedOn w:val="1"/>
    <w:qFormat/>
    <w:uiPriority w:val="0"/>
    <w:pPr>
      <w:spacing w:after="120"/>
      <w:ind w:left="420" w:leftChars="200"/>
    </w:pPr>
  </w:style>
  <w:style w:type="paragraph" w:styleId="74">
    <w:name w:val="List Continue 2"/>
    <w:basedOn w:val="1"/>
    <w:qFormat/>
    <w:uiPriority w:val="0"/>
    <w:pPr>
      <w:spacing w:after="120"/>
      <w:ind w:left="840" w:leftChars="400"/>
    </w:pPr>
  </w:style>
  <w:style w:type="paragraph" w:styleId="75">
    <w:name w:val="List Continue 3"/>
    <w:basedOn w:val="1"/>
    <w:qFormat/>
    <w:uiPriority w:val="0"/>
    <w:pPr>
      <w:spacing w:after="120"/>
      <w:ind w:left="1260" w:leftChars="600"/>
    </w:pPr>
  </w:style>
  <w:style w:type="paragraph" w:styleId="76">
    <w:name w:val="List Continue 4"/>
    <w:basedOn w:val="1"/>
    <w:qFormat/>
    <w:uiPriority w:val="0"/>
    <w:pPr>
      <w:spacing w:after="120"/>
      <w:ind w:left="1680" w:leftChars="800"/>
    </w:pPr>
  </w:style>
  <w:style w:type="paragraph" w:styleId="77">
    <w:name w:val="List Continue 5"/>
    <w:basedOn w:val="1"/>
    <w:qFormat/>
    <w:uiPriority w:val="0"/>
    <w:pPr>
      <w:spacing w:after="120"/>
      <w:ind w:left="2100" w:leftChars="1000"/>
    </w:pPr>
  </w:style>
  <w:style w:type="paragraph" w:styleId="78">
    <w:name w:val="List Number"/>
    <w:basedOn w:val="1"/>
    <w:qFormat/>
    <w:uiPriority w:val="0"/>
    <w:pPr>
      <w:numPr>
        <w:ilvl w:val="0"/>
        <w:numId w:val="6"/>
      </w:numPr>
    </w:pPr>
  </w:style>
  <w:style w:type="paragraph" w:styleId="79">
    <w:name w:val="List Number 2"/>
    <w:basedOn w:val="1"/>
    <w:qFormat/>
    <w:uiPriority w:val="0"/>
    <w:pPr>
      <w:numPr>
        <w:ilvl w:val="0"/>
        <w:numId w:val="7"/>
      </w:numPr>
    </w:pPr>
  </w:style>
  <w:style w:type="paragraph" w:styleId="80">
    <w:name w:val="List Number 3"/>
    <w:basedOn w:val="1"/>
    <w:qFormat/>
    <w:uiPriority w:val="0"/>
    <w:pPr>
      <w:numPr>
        <w:ilvl w:val="0"/>
        <w:numId w:val="8"/>
      </w:numPr>
    </w:pPr>
  </w:style>
  <w:style w:type="paragraph" w:styleId="81">
    <w:name w:val="List Number 4"/>
    <w:basedOn w:val="1"/>
    <w:qFormat/>
    <w:uiPriority w:val="0"/>
    <w:pPr>
      <w:numPr>
        <w:ilvl w:val="0"/>
        <w:numId w:val="9"/>
      </w:numPr>
    </w:pPr>
  </w:style>
  <w:style w:type="paragraph" w:styleId="82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83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8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5">
    <w:name w:val="Normal (Web)"/>
    <w:basedOn w:val="1"/>
    <w:qFormat/>
    <w:uiPriority w:val="0"/>
    <w:rPr>
      <w:sz w:val="24"/>
      <w:szCs w:val="24"/>
    </w:rPr>
  </w:style>
  <w:style w:type="paragraph" w:styleId="86">
    <w:name w:val="Normal Indent"/>
    <w:basedOn w:val="1"/>
    <w:qFormat/>
    <w:uiPriority w:val="0"/>
    <w:pPr>
      <w:ind w:firstLine="420" w:firstLineChars="200"/>
    </w:pPr>
  </w:style>
  <w:style w:type="paragraph" w:styleId="87">
    <w:name w:val="Note Heading"/>
    <w:basedOn w:val="1"/>
    <w:next w:val="1"/>
    <w:qFormat/>
    <w:uiPriority w:val="0"/>
    <w:pPr>
      <w:jc w:val="center"/>
    </w:pPr>
  </w:style>
  <w:style w:type="character" w:styleId="88">
    <w:name w:val="page number"/>
    <w:basedOn w:val="11"/>
    <w:qFormat/>
    <w:uiPriority w:val="0"/>
  </w:style>
  <w:style w:type="paragraph" w:styleId="89">
    <w:name w:val="Plain Text"/>
    <w:basedOn w:val="1"/>
    <w:qFormat/>
    <w:uiPriority w:val="0"/>
    <w:rPr>
      <w:rFonts w:ascii="SimSun" w:hAnsi="Courier New" w:cs="Courier New"/>
      <w:szCs w:val="21"/>
    </w:rPr>
  </w:style>
  <w:style w:type="paragraph" w:styleId="90">
    <w:name w:val="Salutation"/>
    <w:basedOn w:val="1"/>
    <w:next w:val="1"/>
    <w:qFormat/>
    <w:uiPriority w:val="0"/>
  </w:style>
  <w:style w:type="paragraph" w:styleId="91">
    <w:name w:val="Signature"/>
    <w:basedOn w:val="1"/>
    <w:qFormat/>
    <w:uiPriority w:val="0"/>
    <w:pPr>
      <w:ind w:left="100" w:leftChars="2100"/>
    </w:pPr>
  </w:style>
  <w:style w:type="character" w:styleId="92">
    <w:name w:val="Strong"/>
    <w:basedOn w:val="11"/>
    <w:qFormat/>
    <w:uiPriority w:val="0"/>
    <w:rPr>
      <w:b/>
      <w:bCs/>
    </w:rPr>
  </w:style>
  <w:style w:type="paragraph" w:styleId="9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4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8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0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1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2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4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6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8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4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5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7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8">
    <w:name w:val="table of authorities"/>
    <w:basedOn w:val="1"/>
    <w:next w:val="1"/>
    <w:qFormat/>
    <w:uiPriority w:val="0"/>
    <w:pPr>
      <w:ind w:left="420" w:leftChars="200"/>
    </w:pPr>
  </w:style>
  <w:style w:type="paragraph" w:styleId="129">
    <w:name w:val="table of figures"/>
    <w:basedOn w:val="1"/>
    <w:next w:val="1"/>
    <w:qFormat/>
    <w:uiPriority w:val="0"/>
    <w:pPr>
      <w:ind w:leftChars="200" w:hanging="200" w:hangingChars="200"/>
    </w:pPr>
  </w:style>
  <w:style w:type="table" w:styleId="130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1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2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3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4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6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7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8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9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4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1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2">
    <w:name w:val="toc 1"/>
    <w:basedOn w:val="1"/>
    <w:next w:val="1"/>
    <w:qFormat/>
    <w:uiPriority w:val="0"/>
  </w:style>
  <w:style w:type="paragraph" w:styleId="143">
    <w:name w:val="toc 2"/>
    <w:basedOn w:val="1"/>
    <w:next w:val="1"/>
    <w:qFormat/>
    <w:uiPriority w:val="0"/>
    <w:pPr>
      <w:ind w:left="420" w:leftChars="200"/>
    </w:pPr>
  </w:style>
  <w:style w:type="paragraph" w:styleId="144">
    <w:name w:val="toc 3"/>
    <w:basedOn w:val="1"/>
    <w:next w:val="1"/>
    <w:qFormat/>
    <w:uiPriority w:val="0"/>
    <w:pPr>
      <w:ind w:left="840" w:leftChars="400"/>
    </w:pPr>
  </w:style>
  <w:style w:type="paragraph" w:styleId="145">
    <w:name w:val="toc 4"/>
    <w:basedOn w:val="1"/>
    <w:next w:val="1"/>
    <w:qFormat/>
    <w:uiPriority w:val="0"/>
    <w:pPr>
      <w:ind w:left="1260" w:leftChars="600"/>
    </w:pPr>
  </w:style>
  <w:style w:type="paragraph" w:styleId="146">
    <w:name w:val="toc 5"/>
    <w:basedOn w:val="1"/>
    <w:next w:val="1"/>
    <w:qFormat/>
    <w:uiPriority w:val="0"/>
    <w:pPr>
      <w:ind w:left="1680" w:leftChars="800"/>
    </w:pPr>
  </w:style>
  <w:style w:type="paragraph" w:styleId="147">
    <w:name w:val="toc 6"/>
    <w:basedOn w:val="1"/>
    <w:next w:val="1"/>
    <w:qFormat/>
    <w:uiPriority w:val="0"/>
    <w:pPr>
      <w:ind w:left="2100" w:leftChars="1000"/>
    </w:pPr>
  </w:style>
  <w:style w:type="paragraph" w:styleId="148">
    <w:name w:val="toc 7"/>
    <w:basedOn w:val="1"/>
    <w:next w:val="1"/>
    <w:qFormat/>
    <w:uiPriority w:val="0"/>
    <w:pPr>
      <w:ind w:left="2520" w:leftChars="1200"/>
    </w:pPr>
  </w:style>
  <w:style w:type="paragraph" w:styleId="149">
    <w:name w:val="toc 8"/>
    <w:basedOn w:val="1"/>
    <w:next w:val="1"/>
    <w:qFormat/>
    <w:uiPriority w:val="0"/>
    <w:pPr>
      <w:ind w:left="2940" w:leftChars="1400"/>
    </w:pPr>
  </w:style>
  <w:style w:type="paragraph" w:styleId="150">
    <w:name w:val="toc 9"/>
    <w:basedOn w:val="1"/>
    <w:next w:val="1"/>
    <w:qFormat/>
    <w:uiPriority w:val="0"/>
    <w:pPr>
      <w:ind w:left="3360" w:leftChars="1600"/>
    </w:pPr>
  </w:style>
  <w:style w:type="table" w:styleId="151">
    <w:name w:val="Light Shading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52">
    <w:name w:val="Light Shading Accent 1"/>
    <w:basedOn w:val="12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53">
    <w:name w:val="Light Shading Accent 2"/>
    <w:basedOn w:val="12"/>
    <w:qFormat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54">
    <w:name w:val="Light Shading Accent 3"/>
    <w:basedOn w:val="12"/>
    <w:qFormat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55">
    <w:name w:val="Light Shading Accent 4"/>
    <w:basedOn w:val="12"/>
    <w:qFormat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56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57">
    <w:name w:val="Light Shading Accent 6"/>
    <w:basedOn w:val="12"/>
    <w:qFormat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58">
    <w:name w:val="Light List"/>
    <w:basedOn w:val="12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59">
    <w:name w:val="Light List Accent 1"/>
    <w:basedOn w:val="12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60">
    <w:name w:val="Light List Accent 2"/>
    <w:basedOn w:val="12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61">
    <w:name w:val="Light List Accent 3"/>
    <w:basedOn w:val="12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62">
    <w:name w:val="Light List Accent 4"/>
    <w:basedOn w:val="12"/>
    <w:qFormat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63">
    <w:name w:val="Light List Accent 5"/>
    <w:basedOn w:val="12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64">
    <w:name w:val="Light List Accent 6"/>
    <w:basedOn w:val="12"/>
    <w:qFormat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65">
    <w:name w:val="Light Grid"/>
    <w:basedOn w:val="12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66">
    <w:name w:val="Light Grid Accent 1"/>
    <w:basedOn w:val="12"/>
    <w:qFormat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67">
    <w:name w:val="Light Grid Accent 2"/>
    <w:basedOn w:val="12"/>
    <w:qFormat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68">
    <w:name w:val="Light Grid Accent 3"/>
    <w:basedOn w:val="12"/>
    <w:qFormat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69">
    <w:name w:val="Light Grid Accent 4"/>
    <w:basedOn w:val="12"/>
    <w:qFormat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70">
    <w:name w:val="Light Grid Accent 5"/>
    <w:basedOn w:val="12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71">
    <w:name w:val="Light Grid Accent 6"/>
    <w:basedOn w:val="12"/>
    <w:qFormat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72">
    <w:name w:val="Medium Shading 1"/>
    <w:basedOn w:val="12"/>
    <w:qFormat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1"/>
    <w:basedOn w:val="12"/>
    <w:qFormat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2"/>
    <w:basedOn w:val="12"/>
    <w:qFormat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3"/>
    <w:basedOn w:val="12"/>
    <w:qFormat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4"/>
    <w:basedOn w:val="12"/>
    <w:qFormat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5"/>
    <w:basedOn w:val="12"/>
    <w:qFormat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1 Accent 6"/>
    <w:basedOn w:val="12"/>
    <w:qFormat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9">
    <w:name w:val="Medium Shading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1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3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4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5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6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List 1"/>
    <w:basedOn w:val="12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7">
    <w:name w:val="Medium List 1 Accent 1"/>
    <w:basedOn w:val="12"/>
    <w:qFormat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88">
    <w:name w:val="Medium List 1 Accent 2"/>
    <w:basedOn w:val="12"/>
    <w:qFormat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89">
    <w:name w:val="Medium List 1 Accent 3"/>
    <w:basedOn w:val="12"/>
    <w:qFormat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0">
    <w:name w:val="Medium List 1 Accent 4"/>
    <w:basedOn w:val="12"/>
    <w:qFormat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1">
    <w:name w:val="Medium List 1 Accent 5"/>
    <w:basedOn w:val="12"/>
    <w:qFormat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2">
    <w:name w:val="Medium List 1 Accent 6"/>
    <w:basedOn w:val="12"/>
    <w:qFormat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3">
    <w:name w:val="Medium Lis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1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3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4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5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List 2 Accent 6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0">
    <w:name w:val="Medium Grid 1"/>
    <w:basedOn w:val="12"/>
    <w:qFormat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1">
    <w:name w:val="Medium Grid 1 Accent 1"/>
    <w:basedOn w:val="12"/>
    <w:qFormat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2">
    <w:name w:val="Medium Grid 1 Accent 2"/>
    <w:basedOn w:val="12"/>
    <w:qFormat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3">
    <w:name w:val="Medium Grid 1 Accent 3"/>
    <w:basedOn w:val="12"/>
    <w:qFormat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4">
    <w:name w:val="Medium Grid 1 Accent 4"/>
    <w:basedOn w:val="12"/>
    <w:qFormat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5">
    <w:name w:val="Medium Grid 1 Accent 5"/>
    <w:basedOn w:val="12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6">
    <w:name w:val="Medium Grid 1 Accent 6"/>
    <w:basedOn w:val="12"/>
    <w:qFormat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7">
    <w:name w:val="Medium Grid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08">
    <w:name w:val="Medium Grid 2 Accent 1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09">
    <w:name w:val="Medium Grid 2 Accent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3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4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5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6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15">
    <w:name w:val="Medium Grid 3 Accent 1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16">
    <w:name w:val="Medium Grid 3 Accent 2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17">
    <w:name w:val="Medium Grid 3 Accent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8">
    <w:name w:val="Medium Grid 3 Accent 4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19">
    <w:name w:val="Medium Grid 3 Accent 5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20">
    <w:name w:val="Medium Grid 3 Accent 6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21">
    <w:name w:val="Dark List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22">
    <w:name w:val="Dark List Accent 1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23">
    <w:name w:val="Dark List Accent 2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24">
    <w:name w:val="Dark List Accent 3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25">
    <w:name w:val="Dark List Accent 4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26">
    <w:name w:val="Dark List Accent 5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27">
    <w:name w:val="Dark List Accent 6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28">
    <w:name w:val="Colorful Shading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qFormat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2">
    <w:name w:val="Colorful Shading Accent 4"/>
    <w:basedOn w:val="12"/>
    <w:qFormat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qFormat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qFormat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6">
    <w:name w:val="Colorful List Accent 1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7">
    <w:name w:val="Colorful List Accent 2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38">
    <w:name w:val="Colorful List Accent 3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39">
    <w:name w:val="Colorful List Accent 4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0">
    <w:name w:val="Colorful List Accent 5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1">
    <w:name w:val="Colorful List Accent 6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2">
    <w:name w:val="Colorful Grid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3">
    <w:name w:val="Colorful Grid Accent 1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4">
    <w:name w:val="Colorful Grid Accent 2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5">
    <w:name w:val="Colorful Grid Accent 3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6">
    <w:name w:val="Colorful Grid Accent 4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7">
    <w:name w:val="Colorful Grid Accent 5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48">
    <w:name w:val="Colorful Grid Accent 6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2024-07-06T14:14:00Z</dcterms:created>
  <dc:creator>TANMAY</dc:creator>
  <cp:lastModifiedBy>Tanmay Shenai</cp:lastModifiedBy>
  <dcterms:modified xsi:type="dcterms:W3CDTF">2025-03-10T14:01:04Z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299EFD687A3C42A48ACE2D942E7C353B_11</vt:lpwstr>
  </property>
</Properties>
</file>